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93D" w:rsidRPr="002F27FD" w:rsidRDefault="0061793D" w:rsidP="002F27FD">
      <w:pPr>
        <w:spacing w:line="360" w:lineRule="auto"/>
        <w:ind w:left="851"/>
        <w:rPr>
          <w:rFonts w:ascii="Cambria" w:eastAsia="Times New Roman" w:hAnsi="Cambria"/>
          <w:bCs/>
          <w:color w:val="215868"/>
          <w:kern w:val="28"/>
          <w:sz w:val="44"/>
          <w:szCs w:val="44"/>
          <w:lang w:eastAsia="pl-PL"/>
        </w:rPr>
      </w:pPr>
      <w:r w:rsidRPr="002F27FD">
        <w:rPr>
          <w:rFonts w:ascii="Cambria" w:eastAsia="Times New Roman" w:hAnsi="Cambria"/>
          <w:bCs/>
          <w:color w:val="215868"/>
          <w:kern w:val="28"/>
          <w:sz w:val="44"/>
          <w:szCs w:val="44"/>
          <w:lang w:eastAsia="pl-PL"/>
        </w:rPr>
        <w:t xml:space="preserve">W </w:t>
      </w:r>
      <w:r w:rsidRPr="002F27FD">
        <w:rPr>
          <w:rFonts w:ascii="Cambria" w:eastAsia="Times New Roman" w:hAnsi="Cambria"/>
          <w:b/>
          <w:bCs/>
          <w:iCs/>
          <w:color w:val="92D050"/>
          <w:kern w:val="28"/>
          <w:sz w:val="44"/>
          <w:szCs w:val="44"/>
          <w:lang w:eastAsia="pl-PL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rgbClr w14:val="92D050">
                    <w14:shade w14:val="30000"/>
                    <w14:satMod w14:val="115000"/>
                  </w14:srgbClr>
                </w14:gs>
                <w14:gs w14:pos="50000">
                  <w14:srgbClr w14:val="92D050">
                    <w14:shade w14:val="67500"/>
                    <w14:satMod w14:val="115000"/>
                  </w14:srgbClr>
                </w14:gs>
                <w14:gs w14:pos="100000">
                  <w14:srgbClr w14:val="92D05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dodawaniu</w:t>
      </w:r>
      <w:r w:rsidRPr="002F27FD">
        <w:rPr>
          <w:rFonts w:ascii="Cambria" w:eastAsia="Times New Roman" w:hAnsi="Cambria"/>
          <w:bCs/>
          <w:color w:val="215868"/>
          <w:kern w:val="28"/>
          <w:sz w:val="44"/>
          <w:szCs w:val="44"/>
          <w:lang w:eastAsia="pl-PL"/>
        </w:rPr>
        <w:t xml:space="preserve"> mam </w:t>
      </w:r>
      <w:r w:rsidRPr="002F27FD">
        <w:rPr>
          <w:rFonts w:ascii="Cambria" w:eastAsia="Times New Roman" w:hAnsi="Cambria"/>
          <w:b/>
          <w:bCs/>
          <w:iCs/>
          <w:color w:val="92D050"/>
          <w:kern w:val="28"/>
          <w:sz w:val="44"/>
          <w:szCs w:val="44"/>
          <w:lang w:eastAsia="pl-PL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rgbClr w14:val="92D050">
                    <w14:shade w14:val="30000"/>
                    <w14:satMod w14:val="115000"/>
                  </w14:srgbClr>
                </w14:gs>
                <w14:gs w14:pos="50000">
                  <w14:srgbClr w14:val="92D050">
                    <w14:shade w14:val="67500"/>
                    <w14:satMod w14:val="115000"/>
                  </w14:srgbClr>
                </w14:gs>
                <w14:gs w14:pos="100000">
                  <w14:srgbClr w14:val="92D05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składniki</w:t>
      </w:r>
      <w:r w:rsidRPr="002F27FD">
        <w:rPr>
          <w:rFonts w:ascii="Cambria" w:eastAsia="Times New Roman" w:hAnsi="Cambria"/>
          <w:bCs/>
          <w:i/>
          <w:iCs/>
          <w:color w:val="215868"/>
          <w:kern w:val="28"/>
          <w:sz w:val="44"/>
          <w:szCs w:val="44"/>
          <w:lang w:eastAsia="pl-PL"/>
        </w:rPr>
        <w:t>,</w:t>
      </w:r>
    </w:p>
    <w:p w:rsidR="0061793D" w:rsidRPr="002F27FD" w:rsidRDefault="0061793D" w:rsidP="002F27FD">
      <w:pPr>
        <w:spacing w:line="360" w:lineRule="auto"/>
        <w:ind w:left="851"/>
        <w:rPr>
          <w:rFonts w:ascii="Cambria" w:eastAsia="Times New Roman" w:hAnsi="Cambria"/>
          <w:bCs/>
          <w:color w:val="215868"/>
          <w:kern w:val="28"/>
          <w:sz w:val="44"/>
          <w:szCs w:val="44"/>
          <w:lang w:eastAsia="pl-PL"/>
        </w:rPr>
      </w:pPr>
      <w:r w:rsidRPr="002F27FD">
        <w:rPr>
          <w:rFonts w:ascii="Cambria" w:eastAsia="Times New Roman" w:hAnsi="Cambria"/>
          <w:bCs/>
          <w:color w:val="215868"/>
          <w:kern w:val="28"/>
          <w:sz w:val="44"/>
          <w:szCs w:val="44"/>
          <w:lang w:eastAsia="pl-PL"/>
        </w:rPr>
        <w:t xml:space="preserve">a w </w:t>
      </w:r>
      <w:r w:rsidRPr="002F27FD">
        <w:rPr>
          <w:rFonts w:ascii="Cambria" w:eastAsia="Times New Roman" w:hAnsi="Cambria"/>
          <w:b/>
          <w:bCs/>
          <w:color w:val="00B0F0"/>
          <w:kern w:val="28"/>
          <w:sz w:val="44"/>
          <w:szCs w:val="44"/>
          <w:lang w:eastAsia="pl-P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mnożeniu</w:t>
      </w:r>
      <w:r w:rsidRPr="002F27FD">
        <w:rPr>
          <w:rFonts w:ascii="Cambria" w:eastAsia="Times New Roman" w:hAnsi="Cambria"/>
          <w:b/>
          <w:bCs/>
          <w:color w:val="215868"/>
          <w:kern w:val="28"/>
          <w:sz w:val="44"/>
          <w:szCs w:val="44"/>
          <w:lang w:eastAsia="pl-P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2F27FD">
        <w:rPr>
          <w:rFonts w:ascii="Cambria" w:eastAsia="Times New Roman" w:hAnsi="Cambria"/>
          <w:bCs/>
          <w:color w:val="215868"/>
          <w:kern w:val="28"/>
          <w:sz w:val="44"/>
          <w:szCs w:val="44"/>
          <w:lang w:eastAsia="pl-PL"/>
        </w:rPr>
        <w:t xml:space="preserve">są </w:t>
      </w:r>
      <w:r w:rsidRPr="002F27FD">
        <w:rPr>
          <w:rFonts w:ascii="Cambria" w:eastAsia="Times New Roman" w:hAnsi="Cambria"/>
          <w:b/>
          <w:bCs/>
          <w:iCs/>
          <w:color w:val="00B0F0"/>
          <w:kern w:val="28"/>
          <w:sz w:val="44"/>
          <w:szCs w:val="44"/>
          <w:lang w:eastAsia="pl-P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czynniki</w:t>
      </w:r>
      <w:r w:rsidRPr="002F27FD">
        <w:rPr>
          <w:rFonts w:ascii="Cambria" w:eastAsia="Times New Roman" w:hAnsi="Cambria"/>
          <w:bCs/>
          <w:i/>
          <w:iCs/>
          <w:color w:val="215868"/>
          <w:kern w:val="28"/>
          <w:sz w:val="44"/>
          <w:szCs w:val="44"/>
          <w:lang w:eastAsia="pl-PL"/>
        </w:rPr>
        <w:t>.</w:t>
      </w:r>
    </w:p>
    <w:p w:rsidR="0061793D" w:rsidRPr="002F27FD" w:rsidRDefault="0061793D" w:rsidP="002F27FD">
      <w:pPr>
        <w:spacing w:line="360" w:lineRule="auto"/>
        <w:ind w:left="851"/>
        <w:rPr>
          <w:rFonts w:ascii="Cambria" w:eastAsia="Times New Roman" w:hAnsi="Cambria"/>
          <w:bCs/>
          <w:color w:val="215868"/>
          <w:kern w:val="28"/>
          <w:sz w:val="44"/>
          <w:szCs w:val="44"/>
          <w:lang w:eastAsia="pl-PL"/>
        </w:rPr>
      </w:pPr>
      <w:r w:rsidRPr="002F27FD">
        <w:rPr>
          <w:rFonts w:ascii="Cambria" w:eastAsia="Times New Roman" w:hAnsi="Cambria"/>
          <w:b/>
          <w:bCs/>
          <w:iCs/>
          <w:color w:val="92D050"/>
          <w:kern w:val="28"/>
          <w:sz w:val="44"/>
          <w:szCs w:val="44"/>
          <w:lang w:eastAsia="pl-PL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rgbClr w14:val="92D050">
                    <w14:shade w14:val="30000"/>
                    <w14:satMod w14:val="115000"/>
                  </w14:srgbClr>
                </w14:gs>
                <w14:gs w14:pos="50000">
                  <w14:srgbClr w14:val="92D050">
                    <w14:shade w14:val="67500"/>
                    <w14:satMod w14:val="115000"/>
                  </w14:srgbClr>
                </w14:gs>
                <w14:gs w14:pos="100000">
                  <w14:srgbClr w14:val="92D05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Sumę</w:t>
      </w:r>
      <w:r w:rsidRPr="002F27FD">
        <w:rPr>
          <w:rFonts w:ascii="Cambria" w:eastAsia="Times New Roman" w:hAnsi="Cambria"/>
          <w:bCs/>
          <w:i/>
          <w:iCs/>
          <w:color w:val="215868"/>
          <w:kern w:val="28"/>
          <w:sz w:val="44"/>
          <w:szCs w:val="44"/>
          <w:lang w:eastAsia="pl-PL"/>
        </w:rPr>
        <w:t> </w:t>
      </w:r>
      <w:r w:rsidRPr="002F27FD">
        <w:rPr>
          <w:rFonts w:ascii="Cambria" w:eastAsia="Times New Roman" w:hAnsi="Cambria"/>
          <w:bCs/>
          <w:color w:val="215868"/>
          <w:kern w:val="28"/>
          <w:sz w:val="44"/>
          <w:szCs w:val="44"/>
          <w:lang w:eastAsia="pl-PL"/>
        </w:rPr>
        <w:t xml:space="preserve">mamy ze </w:t>
      </w:r>
      <w:r w:rsidRPr="002F27FD">
        <w:rPr>
          <w:rFonts w:ascii="Cambria" w:eastAsia="Times New Roman" w:hAnsi="Cambria"/>
          <w:b/>
          <w:bCs/>
          <w:iCs/>
          <w:color w:val="92D050"/>
          <w:kern w:val="28"/>
          <w:sz w:val="44"/>
          <w:szCs w:val="44"/>
          <w:lang w:eastAsia="pl-PL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rgbClr w14:val="92D050">
                    <w14:shade w14:val="30000"/>
                    <w14:satMod w14:val="115000"/>
                  </w14:srgbClr>
                </w14:gs>
                <w14:gs w14:pos="50000">
                  <w14:srgbClr w14:val="92D050">
                    <w14:shade w14:val="67500"/>
                    <w14:satMod w14:val="115000"/>
                  </w14:srgbClr>
                </w14:gs>
                <w14:gs w14:pos="100000">
                  <w14:srgbClr w14:val="92D05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składników</w:t>
      </w:r>
      <w:r w:rsidRPr="002F27FD">
        <w:rPr>
          <w:rFonts w:ascii="Cambria" w:eastAsia="Times New Roman" w:hAnsi="Cambria"/>
          <w:bCs/>
          <w:i/>
          <w:iCs/>
          <w:color w:val="215868"/>
          <w:kern w:val="28"/>
          <w:sz w:val="44"/>
          <w:szCs w:val="44"/>
          <w:lang w:eastAsia="pl-PL"/>
        </w:rPr>
        <w:t>,</w:t>
      </w:r>
    </w:p>
    <w:p w:rsidR="0061793D" w:rsidRPr="002F27FD" w:rsidRDefault="0061793D" w:rsidP="002F27FD">
      <w:pPr>
        <w:spacing w:line="360" w:lineRule="auto"/>
        <w:ind w:left="851"/>
        <w:rPr>
          <w:rFonts w:ascii="Cambria" w:eastAsia="Times New Roman" w:hAnsi="Cambria"/>
          <w:bCs/>
          <w:color w:val="215868"/>
          <w:kern w:val="28"/>
          <w:sz w:val="44"/>
          <w:szCs w:val="44"/>
          <w:lang w:eastAsia="pl-PL"/>
        </w:rPr>
      </w:pPr>
      <w:r w:rsidRPr="002F27FD">
        <w:rPr>
          <w:rFonts w:ascii="Cambria" w:eastAsia="Times New Roman" w:hAnsi="Cambria"/>
          <w:bCs/>
          <w:color w:val="215868"/>
          <w:kern w:val="28"/>
          <w:sz w:val="44"/>
          <w:szCs w:val="44"/>
          <w:lang w:eastAsia="pl-PL"/>
        </w:rPr>
        <w:t xml:space="preserve">zaś </w:t>
      </w:r>
      <w:r w:rsidRPr="002F27FD">
        <w:rPr>
          <w:rFonts w:ascii="Cambria" w:eastAsia="Times New Roman" w:hAnsi="Cambria"/>
          <w:b/>
          <w:bCs/>
          <w:iCs/>
          <w:color w:val="00B0F0"/>
          <w:kern w:val="28"/>
          <w:sz w:val="44"/>
          <w:szCs w:val="44"/>
          <w:lang w:eastAsia="pl-PL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iloczyn</w:t>
      </w:r>
      <w:r w:rsidRPr="002F27FD">
        <w:rPr>
          <w:rFonts w:ascii="Cambria" w:eastAsia="Times New Roman" w:hAnsi="Cambria"/>
          <w:bCs/>
          <w:i/>
          <w:iCs/>
          <w:color w:val="215868"/>
          <w:kern w:val="28"/>
          <w:sz w:val="44"/>
          <w:szCs w:val="44"/>
          <w:lang w:eastAsia="pl-PL"/>
        </w:rPr>
        <w:t xml:space="preserve"> </w:t>
      </w:r>
      <w:r w:rsidRPr="002F27FD">
        <w:rPr>
          <w:rFonts w:ascii="Cambria" w:eastAsia="Times New Roman" w:hAnsi="Cambria"/>
          <w:bCs/>
          <w:color w:val="215868"/>
          <w:kern w:val="28"/>
          <w:sz w:val="44"/>
          <w:szCs w:val="44"/>
          <w:lang w:eastAsia="pl-PL"/>
        </w:rPr>
        <w:t xml:space="preserve">jest z </w:t>
      </w:r>
      <w:r w:rsidRPr="002F27FD">
        <w:rPr>
          <w:rFonts w:ascii="Cambria" w:eastAsia="Times New Roman" w:hAnsi="Cambria"/>
          <w:b/>
          <w:bCs/>
          <w:iCs/>
          <w:color w:val="00B0F0"/>
          <w:kern w:val="28"/>
          <w:sz w:val="44"/>
          <w:szCs w:val="44"/>
          <w:lang w:eastAsia="pl-PL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czynników</w:t>
      </w:r>
      <w:r w:rsidRPr="002F27FD">
        <w:rPr>
          <w:rFonts w:ascii="Cambria" w:eastAsia="Times New Roman" w:hAnsi="Cambria"/>
          <w:bCs/>
          <w:i/>
          <w:iCs/>
          <w:color w:val="215868"/>
          <w:kern w:val="28"/>
          <w:sz w:val="44"/>
          <w:szCs w:val="44"/>
          <w:lang w:eastAsia="pl-PL"/>
        </w:rPr>
        <w:t>.</w:t>
      </w:r>
    </w:p>
    <w:p w:rsidR="0061793D" w:rsidRPr="002F27FD" w:rsidRDefault="0061793D" w:rsidP="002F27FD">
      <w:pPr>
        <w:spacing w:line="360" w:lineRule="auto"/>
        <w:ind w:left="851"/>
        <w:rPr>
          <w:rFonts w:ascii="Cambria" w:eastAsia="Times New Roman" w:hAnsi="Cambria"/>
          <w:bCs/>
          <w:color w:val="215868"/>
          <w:kern w:val="28"/>
          <w:sz w:val="44"/>
          <w:szCs w:val="44"/>
          <w:lang w:eastAsia="pl-PL"/>
        </w:rPr>
      </w:pPr>
      <w:r w:rsidRPr="002F27FD">
        <w:rPr>
          <w:rFonts w:ascii="Cambria" w:eastAsia="Times New Roman" w:hAnsi="Cambria"/>
          <w:bCs/>
          <w:color w:val="215868"/>
          <w:kern w:val="28"/>
          <w:sz w:val="44"/>
          <w:szCs w:val="44"/>
          <w:lang w:eastAsia="pl-PL"/>
        </w:rPr>
        <w:t xml:space="preserve">Od </w:t>
      </w:r>
      <w:r w:rsidRPr="002F27FD">
        <w:rPr>
          <w:rFonts w:ascii="Cambria" w:eastAsia="Times New Roman" w:hAnsi="Cambria"/>
          <w:b/>
          <w:bCs/>
          <w:iCs/>
          <w:color w:val="00B050"/>
          <w:kern w:val="28"/>
          <w:sz w:val="44"/>
          <w:szCs w:val="44"/>
          <w:lang w:eastAsia="pl-PL"/>
          <w14:shadow w14:blurRad="63500" w14:dist="50800" w14:dir="13500000" w14:sx="0" w14:sy="0" w14:kx="0" w14:ky="0" w14:algn="none">
            <w14:srgbClr w14:val="7030A0">
              <w14:alpha w14:val="50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odjemnej</w:t>
      </w:r>
      <w:r w:rsidRPr="002F27FD">
        <w:rPr>
          <w:rFonts w:ascii="Cambria" w:eastAsia="Times New Roman" w:hAnsi="Cambria"/>
          <w:bCs/>
          <w:i/>
          <w:iCs/>
          <w:color w:val="215868"/>
          <w:kern w:val="28"/>
          <w:sz w:val="44"/>
          <w:szCs w:val="44"/>
          <w:lang w:eastAsia="pl-PL"/>
        </w:rPr>
        <w:t xml:space="preserve"> </w:t>
      </w:r>
      <w:r w:rsidRPr="002F27FD">
        <w:rPr>
          <w:rFonts w:ascii="Cambria" w:eastAsia="Times New Roman" w:hAnsi="Cambria"/>
          <w:b/>
          <w:bCs/>
          <w:iCs/>
          <w:color w:val="00B050"/>
          <w:kern w:val="28"/>
          <w:sz w:val="44"/>
          <w:szCs w:val="44"/>
          <w:lang w:eastAsia="pl-PL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odjemnik</w:t>
      </w:r>
      <w:r w:rsidRPr="002F27FD">
        <w:rPr>
          <w:rFonts w:ascii="Cambria" w:eastAsia="Times New Roman" w:hAnsi="Cambria"/>
          <w:bCs/>
          <w:i/>
          <w:iCs/>
          <w:color w:val="215868"/>
          <w:kern w:val="28"/>
          <w:sz w:val="44"/>
          <w:szCs w:val="44"/>
          <w:lang w:eastAsia="pl-PL"/>
        </w:rPr>
        <w:t xml:space="preserve"> </w:t>
      </w:r>
      <w:r w:rsidRPr="002F27FD">
        <w:rPr>
          <w:rFonts w:ascii="Cambria" w:eastAsia="Times New Roman" w:hAnsi="Cambria"/>
          <w:bCs/>
          <w:color w:val="215868"/>
          <w:kern w:val="28"/>
          <w:sz w:val="44"/>
          <w:szCs w:val="44"/>
          <w:lang w:eastAsia="pl-PL"/>
        </w:rPr>
        <w:t>odejmuję</w:t>
      </w:r>
      <w:bookmarkStart w:id="0" w:name="_GoBack"/>
      <w:bookmarkEnd w:id="0"/>
    </w:p>
    <w:p w:rsidR="0061793D" w:rsidRPr="002F27FD" w:rsidRDefault="0061793D" w:rsidP="002F27FD">
      <w:pPr>
        <w:spacing w:line="360" w:lineRule="auto"/>
        <w:ind w:left="851"/>
        <w:rPr>
          <w:rFonts w:ascii="Cambria" w:eastAsia="Times New Roman" w:hAnsi="Cambria"/>
          <w:bCs/>
          <w:color w:val="215868"/>
          <w:kern w:val="28"/>
          <w:sz w:val="44"/>
          <w:szCs w:val="44"/>
          <w:lang w:eastAsia="pl-PL"/>
        </w:rPr>
      </w:pPr>
      <w:r w:rsidRPr="002F27FD">
        <w:rPr>
          <w:rFonts w:ascii="Cambria" w:eastAsia="Times New Roman" w:hAnsi="Cambria"/>
          <w:bCs/>
          <w:color w:val="215868"/>
          <w:kern w:val="28"/>
          <w:sz w:val="44"/>
          <w:szCs w:val="44"/>
          <w:lang w:eastAsia="pl-PL"/>
        </w:rPr>
        <w:t xml:space="preserve">I </w:t>
      </w:r>
      <w:r w:rsidRPr="002F27FD">
        <w:rPr>
          <w:rFonts w:ascii="Cambria" w:eastAsia="Times New Roman" w:hAnsi="Cambria"/>
          <w:b/>
          <w:bCs/>
          <w:iCs/>
          <w:color w:val="00B050"/>
          <w:kern w:val="28"/>
          <w:sz w:val="44"/>
          <w:szCs w:val="44"/>
          <w:lang w:eastAsia="pl-PL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różnicę</w:t>
      </w:r>
      <w:r w:rsidRPr="002F27FD">
        <w:rPr>
          <w:rFonts w:ascii="Cambria" w:eastAsia="Times New Roman" w:hAnsi="Cambria"/>
          <w:bCs/>
          <w:i/>
          <w:iCs/>
          <w:color w:val="215868"/>
          <w:kern w:val="28"/>
          <w:sz w:val="44"/>
          <w:szCs w:val="44"/>
          <w:lang w:eastAsia="pl-PL"/>
        </w:rPr>
        <w:t xml:space="preserve"> </w:t>
      </w:r>
      <w:r w:rsidRPr="002F27FD">
        <w:rPr>
          <w:rFonts w:ascii="Cambria" w:eastAsia="Times New Roman" w:hAnsi="Cambria"/>
          <w:bCs/>
          <w:color w:val="215868"/>
          <w:kern w:val="28"/>
          <w:sz w:val="44"/>
          <w:szCs w:val="44"/>
          <w:lang w:eastAsia="pl-PL"/>
        </w:rPr>
        <w:t>otrzymuję.</w:t>
      </w:r>
    </w:p>
    <w:p w:rsidR="0061793D" w:rsidRPr="002F27FD" w:rsidRDefault="0061793D" w:rsidP="002F27FD">
      <w:pPr>
        <w:spacing w:line="360" w:lineRule="auto"/>
        <w:ind w:left="851"/>
        <w:rPr>
          <w:rFonts w:ascii="Cambria" w:eastAsia="Times New Roman" w:hAnsi="Cambria"/>
          <w:bCs/>
          <w:color w:val="215868"/>
          <w:kern w:val="28"/>
          <w:sz w:val="44"/>
          <w:szCs w:val="44"/>
          <w:lang w:eastAsia="pl-PL"/>
        </w:rPr>
      </w:pPr>
      <w:r w:rsidRPr="002F27FD">
        <w:rPr>
          <w:rFonts w:ascii="Cambria" w:eastAsia="Times New Roman" w:hAnsi="Cambria"/>
          <w:bCs/>
          <w:color w:val="215868"/>
          <w:kern w:val="28"/>
          <w:sz w:val="44"/>
          <w:szCs w:val="44"/>
          <w:lang w:eastAsia="pl-PL"/>
        </w:rPr>
        <w:t xml:space="preserve">Gdy </w:t>
      </w:r>
      <w:r w:rsidRPr="002F27FD">
        <w:rPr>
          <w:rFonts w:ascii="Cambria" w:eastAsia="Times New Roman" w:hAnsi="Cambria"/>
          <w:b/>
          <w:bCs/>
          <w:iCs/>
          <w:color w:val="0070C0"/>
          <w:kern w:val="28"/>
          <w:sz w:val="44"/>
          <w:szCs w:val="44"/>
          <w:lang w:eastAsia="pl-PL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dzielną</w:t>
      </w:r>
      <w:r w:rsidRPr="002F27FD">
        <w:rPr>
          <w:rFonts w:ascii="Cambria" w:eastAsia="Times New Roman" w:hAnsi="Cambria"/>
          <w:bCs/>
          <w:i/>
          <w:iCs/>
          <w:color w:val="215868"/>
          <w:kern w:val="28"/>
          <w:sz w:val="44"/>
          <w:szCs w:val="44"/>
          <w:lang w:eastAsia="pl-PL"/>
        </w:rPr>
        <w:t xml:space="preserve"> </w:t>
      </w:r>
      <w:r w:rsidRPr="002F27FD">
        <w:rPr>
          <w:rFonts w:ascii="Cambria" w:eastAsia="Times New Roman" w:hAnsi="Cambria"/>
          <w:bCs/>
          <w:color w:val="215868"/>
          <w:kern w:val="28"/>
          <w:sz w:val="44"/>
          <w:szCs w:val="44"/>
          <w:lang w:eastAsia="pl-PL"/>
        </w:rPr>
        <w:t xml:space="preserve">przez </w:t>
      </w:r>
      <w:r w:rsidRPr="002F27FD">
        <w:rPr>
          <w:rFonts w:ascii="Cambria" w:eastAsia="Times New Roman" w:hAnsi="Cambria"/>
          <w:b/>
          <w:bCs/>
          <w:iCs/>
          <w:color w:val="0070C0"/>
          <w:kern w:val="28"/>
          <w:sz w:val="44"/>
          <w:szCs w:val="44"/>
          <w:lang w:eastAsia="pl-PL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dzielnik</w:t>
      </w:r>
      <w:r w:rsidRPr="002F27FD">
        <w:rPr>
          <w:rFonts w:ascii="Cambria" w:eastAsia="Times New Roman" w:hAnsi="Cambria"/>
          <w:bCs/>
          <w:i/>
          <w:iCs/>
          <w:color w:val="215868"/>
          <w:kern w:val="28"/>
          <w:sz w:val="44"/>
          <w:szCs w:val="44"/>
          <w:lang w:eastAsia="pl-PL"/>
        </w:rPr>
        <w:t xml:space="preserve"> </w:t>
      </w:r>
      <w:r w:rsidRPr="002F27FD">
        <w:rPr>
          <w:rFonts w:ascii="Cambria" w:eastAsia="Times New Roman" w:hAnsi="Cambria"/>
          <w:bCs/>
          <w:color w:val="215868"/>
          <w:kern w:val="28"/>
          <w:sz w:val="44"/>
          <w:szCs w:val="44"/>
          <w:lang w:eastAsia="pl-PL"/>
        </w:rPr>
        <w:t>podzielę</w:t>
      </w:r>
    </w:p>
    <w:p w:rsidR="0061793D" w:rsidRPr="002F27FD" w:rsidRDefault="0061793D" w:rsidP="002F27FD">
      <w:pPr>
        <w:spacing w:line="360" w:lineRule="auto"/>
        <w:ind w:left="851"/>
        <w:rPr>
          <w:rFonts w:ascii="Cambria" w:eastAsia="Times New Roman" w:hAnsi="Cambria"/>
          <w:bCs/>
          <w:color w:val="215868"/>
          <w:kern w:val="28"/>
          <w:sz w:val="44"/>
          <w:szCs w:val="44"/>
          <w:lang w:eastAsia="pl-PL"/>
        </w:rPr>
      </w:pPr>
      <w:r w:rsidRPr="002F27FD">
        <w:rPr>
          <w:rFonts w:ascii="Cambria" w:eastAsia="Times New Roman" w:hAnsi="Cambria"/>
          <w:bCs/>
          <w:color w:val="215868"/>
          <w:kern w:val="28"/>
          <w:sz w:val="44"/>
          <w:szCs w:val="44"/>
          <w:lang w:eastAsia="pl-PL"/>
        </w:rPr>
        <w:t xml:space="preserve">mam </w:t>
      </w:r>
      <w:r w:rsidRPr="002F27FD">
        <w:rPr>
          <w:rFonts w:ascii="Cambria" w:eastAsia="Times New Roman" w:hAnsi="Cambria"/>
          <w:b/>
          <w:bCs/>
          <w:iCs/>
          <w:color w:val="0070C0"/>
          <w:kern w:val="28"/>
          <w:sz w:val="44"/>
          <w:szCs w:val="44"/>
          <w:lang w:eastAsia="pl-PL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iloraz</w:t>
      </w:r>
      <w:r w:rsidRPr="002F27FD">
        <w:rPr>
          <w:rFonts w:ascii="Cambria" w:eastAsia="Times New Roman" w:hAnsi="Cambria"/>
          <w:bCs/>
          <w:i/>
          <w:iCs/>
          <w:color w:val="215868"/>
          <w:kern w:val="28"/>
          <w:sz w:val="44"/>
          <w:szCs w:val="44"/>
          <w:lang w:eastAsia="pl-PL"/>
        </w:rPr>
        <w:t xml:space="preserve"> </w:t>
      </w:r>
      <w:r w:rsidRPr="002F27FD">
        <w:rPr>
          <w:rFonts w:ascii="Cambria" w:eastAsia="Times New Roman" w:hAnsi="Cambria"/>
          <w:bCs/>
          <w:color w:val="215868"/>
          <w:kern w:val="28"/>
          <w:sz w:val="44"/>
          <w:szCs w:val="44"/>
          <w:lang w:eastAsia="pl-PL"/>
        </w:rPr>
        <w:t>w niedzielę.</w:t>
      </w:r>
    </w:p>
    <w:p w:rsidR="0061793D" w:rsidRPr="002F27FD" w:rsidRDefault="0061793D" w:rsidP="002F27FD">
      <w:pPr>
        <w:spacing w:line="360" w:lineRule="auto"/>
        <w:ind w:left="851"/>
        <w:rPr>
          <w:rFonts w:ascii="Cambria" w:eastAsia="Times New Roman" w:hAnsi="Cambria"/>
          <w:bCs/>
          <w:color w:val="215868"/>
          <w:kern w:val="28"/>
          <w:sz w:val="44"/>
          <w:szCs w:val="44"/>
          <w:lang w:eastAsia="pl-PL"/>
        </w:rPr>
      </w:pPr>
      <w:r w:rsidRPr="002F27FD">
        <w:rPr>
          <w:rFonts w:ascii="Cambria" w:eastAsia="Times New Roman" w:hAnsi="Cambria"/>
          <w:bCs/>
          <w:color w:val="215868"/>
          <w:kern w:val="28"/>
          <w:sz w:val="44"/>
          <w:szCs w:val="44"/>
          <w:lang w:eastAsia="pl-PL"/>
        </w:rPr>
        <w:t>Lecz w dzień zwykły i od święta</w:t>
      </w:r>
    </w:p>
    <w:p w:rsidR="00B52071" w:rsidRPr="002F27FD" w:rsidRDefault="0061793D" w:rsidP="002F27FD">
      <w:pPr>
        <w:spacing w:line="360" w:lineRule="auto"/>
        <w:ind w:left="851"/>
        <w:rPr>
          <w:rFonts w:ascii="Cambria" w:eastAsia="Times New Roman" w:hAnsi="Cambria"/>
          <w:b/>
          <w:bCs/>
          <w:iCs/>
          <w:color w:val="FF0000"/>
          <w:kern w:val="28"/>
          <w:sz w:val="44"/>
          <w:szCs w:val="44"/>
          <w:lang w:eastAsia="pl-PL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2F27FD">
        <w:rPr>
          <w:rFonts w:ascii="Cambria" w:eastAsia="Times New Roman" w:hAnsi="Cambria"/>
          <w:b/>
          <w:bCs/>
          <w:iCs/>
          <w:color w:val="FF0000"/>
          <w:kern w:val="28"/>
          <w:sz w:val="44"/>
          <w:szCs w:val="44"/>
          <w:lang w:eastAsia="pl-PL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NIE DZIEL PRZEZ 0, PAMIĘTAJ!</w:t>
      </w:r>
    </w:p>
    <w:sectPr w:rsidR="00B52071" w:rsidRPr="002F27FD" w:rsidSect="007475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7" w:h="16839" w:code="1"/>
      <w:pgMar w:top="4537" w:right="1134" w:bottom="851" w:left="1134" w:header="709" w:footer="108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038" w:rsidRDefault="00AC6038">
      <w:pPr>
        <w:spacing w:after="0" w:line="240" w:lineRule="auto"/>
      </w:pPr>
      <w:r>
        <w:separator/>
      </w:r>
    </w:p>
  </w:endnote>
  <w:endnote w:type="continuationSeparator" w:id="0">
    <w:p w:rsidR="00AC6038" w:rsidRDefault="00AC6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357" w:rsidRDefault="001E6545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6CE51B57" wp14:editId="2C56BCA3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680720" cy="10688955"/>
              <wp:effectExtent l="0" t="0" r="5080" b="0"/>
              <wp:wrapNone/>
              <wp:docPr id="4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88955"/>
                      </a:xfrm>
                      <a:prstGeom prst="rect">
                        <a:avLst/>
                      </a:prstGeom>
                      <a:solidFill>
                        <a:srgbClr val="66666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57357" w:rsidRDefault="00057357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id="_x0000_s1032" style="position:absolute;margin-left:0;margin-top:0;width:53.6pt;height:841.65pt;z-index:-251662336;visibility:visible;mso-wrap-style:square;mso-width-percent:90;mso-height-percent:1000;mso-wrap-distance-left:9pt;mso-wrap-distance-top:0;mso-wrap-distance-right:9pt;mso-wrap-distance-bottom:0;mso-position-horizontal:absolute;mso-position-horizontal-relative:page;mso-position-vertical:absolute;mso-position-vertical-relative:page;mso-width-percent:90;mso-height-percent:100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" fillcolor="#666" stroked="f" strokeweight="2pt">
              <v:path arrowok="t"/>
              <v:textbox>
                <w:txbxContent>
                  <w:p w:rsidR="00057357" w:rsidRDefault="000573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168F7F93" wp14:editId="1A1DF363">
              <wp:simplePos x="0" y="0"/>
              <wp:positionH relativeFrom="page">
                <wp:posOffset>0</wp:posOffset>
              </wp:positionH>
              <wp:positionV relativeFrom="page">
                <wp:posOffset>8661400</wp:posOffset>
              </wp:positionV>
              <wp:extent cx="680720" cy="962660"/>
              <wp:effectExtent l="0" t="0" r="5080" b="8890"/>
              <wp:wrapNone/>
              <wp:docPr id="6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0720" cy="962660"/>
                      </a:xfrm>
                      <a:prstGeom prst="rect">
                        <a:avLst/>
                      </a:prstGeom>
                      <a:solidFill>
                        <a:srgbClr val="FF388C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:rsidR="00057357" w:rsidRDefault="00057357"/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3" style="position:absolute;margin-left:0;margin-top:682pt;width:53.6pt;height:75.8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" fillcolor="#ff388c" stroked="f" strokeweight="2pt">
              <v:path arrowok="t"/>
              <v:textbox>
                <w:txbxContent>
                  <w:p w:rsidR="00057357" w:rsidRDefault="00057357"/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A0ECD4C" wp14:editId="74E69627">
              <wp:simplePos x="0" y="0"/>
              <wp:positionH relativeFrom="page">
                <wp:posOffset>189230</wp:posOffset>
              </wp:positionH>
              <wp:positionV relativeFrom="page">
                <wp:posOffset>8928735</wp:posOffset>
              </wp:positionV>
              <wp:extent cx="457200" cy="365760"/>
              <wp:effectExtent l="0" t="0" r="19050" b="15240"/>
              <wp:wrapNone/>
              <wp:docPr id="7" name="Para nawiasów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57200" cy="365760"/>
                      </a:xfrm>
                      <a:prstGeom prst="bracketPair">
                        <a:avLst/>
                      </a:prstGeom>
                      <a:solidFill>
                        <a:srgbClr val="FF388C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</a:ln>
                      <a:effectLst/>
                    </wps:spPr>
                    <wps:txbx>
                      <w:txbxContent>
                        <w:p w:rsidR="00057357" w:rsidRPr="002C4363" w:rsidRDefault="00057357">
                          <w:pPr>
                            <w:jc w:val="center"/>
                            <w:rPr>
                              <w:color w:val="FFFFFF"/>
                              <w:sz w:val="24"/>
                              <w:szCs w:val="24"/>
                            </w:rPr>
                          </w:pPr>
                          <w:r w:rsidRPr="002C4363">
                            <w:rPr>
                              <w:color w:val="FFFFFF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2C4363">
                            <w:rPr>
                              <w:color w:val="FFFFFF"/>
                              <w:sz w:val="24"/>
                              <w:szCs w:val="24"/>
                            </w:rPr>
                            <w:instrText>PAGE    \* MERGEFORMAT</w:instrText>
                          </w:r>
                          <w:r w:rsidRPr="002C4363">
                            <w:rPr>
                              <w:color w:val="FFFFFF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B52071">
                            <w:rPr>
                              <w:noProof/>
                              <w:color w:val="FFFFFF"/>
                              <w:sz w:val="24"/>
                              <w:szCs w:val="24"/>
                            </w:rPr>
                            <w:t>2</w:t>
                          </w:r>
                          <w:r w:rsidRPr="002C4363">
                            <w:rPr>
                              <w:color w:val="FFFFFF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Para nawiasów 7" o:spid="_x0000_s1034" type="#_x0000_t185" style="position:absolute;margin-left:14.9pt;margin-top:703.05pt;width:36pt;height:28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" filled="t" fillcolor="#ff388c" strokecolor="window" strokeweight="1pt">
              <v:path arrowok="t"/>
              <v:textbox inset="0,,0">
                <w:txbxContent>
                  <w:p w:rsidR="00057357" w:rsidRPr="002C4363" w:rsidRDefault="00057357">
                    <w:pPr>
                      <w:jc w:val="center"/>
                      <w:rPr>
                        <w:color w:val="FFFFFF"/>
                        <w:sz w:val="24"/>
                        <w:szCs w:val="24"/>
                      </w:rPr>
                    </w:pPr>
                    <w:r w:rsidRPr="002C4363">
                      <w:rPr>
                        <w:color w:val="FFFFFF"/>
                        <w:sz w:val="24"/>
                        <w:szCs w:val="24"/>
                      </w:rPr>
                      <w:fldChar w:fldCharType="begin"/>
                    </w:r>
                    <w:r w:rsidRPr="002C4363">
                      <w:rPr>
                        <w:color w:val="FFFFFF"/>
                        <w:sz w:val="24"/>
                        <w:szCs w:val="24"/>
                      </w:rPr>
                      <w:instrText>PAGE    \* MERGEFORMAT</w:instrText>
                    </w:r>
                    <w:r w:rsidRPr="002C4363">
                      <w:rPr>
                        <w:color w:val="FFFFFF"/>
                        <w:sz w:val="24"/>
                        <w:szCs w:val="24"/>
                      </w:rPr>
                      <w:fldChar w:fldCharType="separate"/>
                    </w:r>
                    <w:r w:rsidR="00B52071">
                      <w:rPr>
                        <w:noProof/>
                        <w:color w:val="FFFFFF"/>
                        <w:sz w:val="24"/>
                        <w:szCs w:val="24"/>
                      </w:rPr>
                      <w:t>2</w:t>
                    </w:r>
                    <w:r w:rsidRPr="002C4363">
                      <w:rPr>
                        <w:color w:val="FFFFFF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357" w:rsidRDefault="001E6545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D1B4330" wp14:editId="29ED6D5E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3175" t="0" r="11430" b="22860"/>
              <wp:wrapNone/>
              <wp:docPr id="3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chemeClr val="accent3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  <a:effectLst>
                        <a:outerShdw dist="28398" dir="3806097" algn="ctr" rotWithShape="0">
                          <a:schemeClr val="accent3">
                            <a:lumMod val="50000"/>
                            <a:lumOff val="0"/>
                          </a:schemeClr>
                        </a:outerShdw>
                      </a:effectLst>
                      <a:extLst>
                        <a:ext uri="{91240B29-F687-4F45-9708-019B960494DF}">
                          <a14:hiddenLine xmlns:a14="http://schemas.microsoft.com/office/drawing/2010/main" w="0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57357" w:rsidRDefault="00057357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5" style="position:absolute;margin-left:541.75pt;margin-top:0;width:53.6pt;height:841.9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" fillcolor="#c2d69b [1942]" stroked="f" strokeweight="0">
              <v:shadow on="t" color="#4e6128 [1606]" offset="1pt"/>
              <v:path arrowok="t"/>
              <v:textbox>
                <w:txbxContent>
                  <w:p w:rsidR="00057357" w:rsidRDefault="000573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038" w:rsidRDefault="00AC6038">
      <w:pPr>
        <w:spacing w:after="0" w:line="240" w:lineRule="auto"/>
      </w:pPr>
      <w:r>
        <w:separator/>
      </w:r>
    </w:p>
  </w:footnote>
  <w:footnote w:type="continuationSeparator" w:id="0">
    <w:p w:rsidR="00AC6038" w:rsidRDefault="00AC60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357" w:rsidRDefault="001E6545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29D91CC9" wp14:editId="09321367">
              <wp:simplePos x="0" y="0"/>
              <wp:positionH relativeFrom="page">
                <wp:posOffset>680720</wp:posOffset>
              </wp:positionH>
              <wp:positionV relativeFrom="page">
                <wp:posOffset>0</wp:posOffset>
              </wp:positionV>
              <wp:extent cx="6880225" cy="10692765"/>
              <wp:effectExtent l="0" t="0" r="0" b="0"/>
              <wp:wrapNone/>
              <wp:docPr id="16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80225" cy="1069276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ysClr val="window" lastClr="FFFFFF">
                              <a:tint val="90000"/>
                            </a:sysClr>
                          </a:gs>
                          <a:gs pos="75000">
                            <a:sysClr val="window" lastClr="FFFFFF">
                              <a:shade val="100000"/>
                              <a:satMod val="115000"/>
                            </a:sysClr>
                          </a:gs>
                          <a:gs pos="100000">
                            <a:sysClr val="window" lastClr="FFFFFF">
                              <a:shade val="70000"/>
                              <a:satMod val="130000"/>
                            </a:sysClr>
                          </a:gs>
                        </a:gsLst>
                        <a:path path="circle">
                          <a:fillToRect l="20000" t="50000" r="100000" b="50000"/>
                        </a:path>
                      </a:gra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" o:spid="_x0000_s1026" style="position:absolute;margin-left:53.6pt;margin-top:0;width:541.75pt;height:841.95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" stroked="f" strokeweight="2pt">
              <v:fill color2="#dadada" rotate="t" focusposition="13107f,.5" focussize="-13107f" colors="0 white;.75 white;1 #dadada" focus="100%" type="gradientRadial"/>
              <v:path arrowok="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611F1BBA" wp14:editId="01778916">
              <wp:simplePos x="0" y="0"/>
              <wp:positionH relativeFrom="page">
                <wp:posOffset>264795</wp:posOffset>
              </wp:positionH>
              <wp:positionV relativeFrom="page">
                <wp:posOffset>2940050</wp:posOffset>
              </wp:positionV>
              <wp:extent cx="409575" cy="4812030"/>
              <wp:effectExtent l="0" t="0" r="9525" b="7620"/>
              <wp:wrapNone/>
              <wp:docPr id="22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solidFill>
                        <a:srgbClr val="666666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057357" w:rsidRPr="002C4363" w:rsidRDefault="00057357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2C4363">
                            <w:rPr>
                              <w:color w:val="FFFFFF"/>
                            </w:rPr>
                            <w:t>Liczby i cyfry. Klasa 4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20.85pt;margin-top:231.5pt;width:32.25pt;height:378.9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" fillcolor="#666" stroked="f" strokeweight=".5pt">
              <v:path arrowok="t"/>
              <v:textbox style="layout-flow:vertical;mso-layout-flow-alt:bottom-to-top">
                <w:txbxContent>
                  <w:p w:rsidR="00057357" w:rsidRPr="002C4363" w:rsidRDefault="00057357">
                    <w:pPr>
                      <w:jc w:val="center"/>
                      <w:rPr>
                        <w:color w:val="FFFFFF"/>
                      </w:rPr>
                    </w:pPr>
                    <w:r w:rsidRPr="002C4363">
                      <w:rPr>
                        <w:color w:val="FFFFFF"/>
                      </w:rPr>
                      <w:t>Liczby i cyfry. Klasa 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1072" behindDoc="1" locked="0" layoutInCell="1" allowOverlap="1" wp14:anchorId="61D2D4A7" wp14:editId="7034E554">
              <wp:simplePos x="0" y="0"/>
              <wp:positionH relativeFrom="page">
                <wp:posOffset>0</wp:posOffset>
              </wp:positionH>
              <wp:positionV relativeFrom="page">
                <wp:posOffset>8661400</wp:posOffset>
              </wp:positionV>
              <wp:extent cx="680720" cy="962660"/>
              <wp:effectExtent l="0" t="0" r="5080" b="8890"/>
              <wp:wrapNone/>
              <wp:docPr id="15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0720" cy="962660"/>
                      </a:xfrm>
                      <a:prstGeom prst="rect">
                        <a:avLst/>
                      </a:prstGeom>
                      <a:solidFill>
                        <a:srgbClr val="FF388C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:rsidR="00057357" w:rsidRDefault="00057357"/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" o:spid="_x0000_s1027" style="position:absolute;margin-left:0;margin-top:682pt;width:53.6pt;height:75.8pt;z-index:-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" fillcolor="#ff388c" stroked="f" strokeweight="2pt">
              <v:path arrowok="t"/>
              <v:textbox>
                <w:txbxContent>
                  <w:p w:rsidR="00057357" w:rsidRDefault="00057357"/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0048" behindDoc="1" locked="0" layoutInCell="1" allowOverlap="1" wp14:anchorId="384ECAF1" wp14:editId="41CC4A1B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680720" cy="10688955"/>
              <wp:effectExtent l="0" t="0" r="5080" b="0"/>
              <wp:wrapNone/>
              <wp:docPr id="14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88955"/>
                      </a:xfrm>
                      <a:prstGeom prst="rect">
                        <a:avLst/>
                      </a:prstGeom>
                      <a:solidFill>
                        <a:srgbClr val="66666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57357" w:rsidRDefault="00057357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id="Prostokąt 4" o:spid="_x0000_s1028" style="position:absolute;margin-left:0;margin-top:0;width:53.6pt;height:841.65pt;z-index:-251666432;visibility:visible;mso-wrap-style:square;mso-width-percent:90;mso-height-percent:1000;mso-wrap-distance-left:9pt;mso-wrap-distance-top:0;mso-wrap-distance-right:9pt;mso-wrap-distance-bottom:0;mso-position-horizontal:absolute;mso-position-horizontal-relative:page;mso-position-vertical:absolute;mso-position-vertical-relative:page;mso-width-percent:90;mso-height-percent:100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" fillcolor="#666" stroked="f" strokeweight="2pt">
              <v:path arrowok="t"/>
              <v:textbox>
                <w:txbxContent>
                  <w:p w:rsidR="00057357" w:rsidRDefault="000573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357" w:rsidRDefault="007475A0">
    <w:pPr>
      <w:pStyle w:val="Nagwek"/>
    </w:pPr>
    <w:r>
      <w:rPr>
        <w:noProof/>
      </w:rPr>
      <w:drawing>
        <wp:anchor distT="0" distB="0" distL="114300" distR="114300" simplePos="0" relativeHeight="251667456" behindDoc="1" locked="0" layoutInCell="1" allowOverlap="1" wp14:anchorId="5543BD62" wp14:editId="22C52EB2">
          <wp:simplePos x="0" y="0"/>
          <wp:positionH relativeFrom="column">
            <wp:posOffset>-2096457</wp:posOffset>
          </wp:positionH>
          <wp:positionV relativeFrom="paragraph">
            <wp:posOffset>-548202</wp:posOffset>
          </wp:positionV>
          <wp:extent cx="4132580" cy="1957705"/>
          <wp:effectExtent l="0" t="0" r="127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umbers.gi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0206" t="49402"/>
                  <a:stretch/>
                </pic:blipFill>
                <pic:spPr bwMode="auto">
                  <a:xfrm>
                    <a:off x="0" y="0"/>
                    <a:ext cx="4132580" cy="19577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9504" behindDoc="1" locked="0" layoutInCell="1" allowOverlap="1" wp14:anchorId="019D3131" wp14:editId="0674E611">
          <wp:simplePos x="0" y="0"/>
          <wp:positionH relativeFrom="column">
            <wp:posOffset>1865382</wp:posOffset>
          </wp:positionH>
          <wp:positionV relativeFrom="paragraph">
            <wp:posOffset>-453002</wp:posOffset>
          </wp:positionV>
          <wp:extent cx="4302125" cy="2070100"/>
          <wp:effectExtent l="0" t="0" r="3175" b="635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umbers.gi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6500" r="37745"/>
                  <a:stretch/>
                </pic:blipFill>
                <pic:spPr bwMode="auto">
                  <a:xfrm>
                    <a:off x="0" y="0"/>
                    <a:ext cx="4302125" cy="2070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6545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AAD5AB" wp14:editId="2DD3EF00">
              <wp:simplePos x="0" y="0"/>
              <wp:positionH relativeFrom="page">
                <wp:posOffset>6981190</wp:posOffset>
              </wp:positionH>
              <wp:positionV relativeFrom="page">
                <wp:posOffset>371475</wp:posOffset>
              </wp:positionV>
              <wp:extent cx="409575" cy="8982075"/>
              <wp:effectExtent l="0" t="0" r="635" b="0"/>
              <wp:wrapNone/>
              <wp:docPr id="9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8982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57357" w:rsidRPr="00B52071" w:rsidRDefault="001E6545">
                          <w:pPr>
                            <w:jc w:val="center"/>
                            <w:rPr>
                              <w:color w:val="FFFFFF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Powtórzenie wiadomości</w:t>
                          </w:r>
                          <w:r w:rsidR="00057357" w:rsidRPr="00B52071">
                            <w:rPr>
                              <w:color w:val="404040" w:themeColor="text1" w:themeTint="BF"/>
                              <w:sz w:val="24"/>
                              <w:szCs w:val="24"/>
                            </w:rPr>
                            <w:t>.</w:t>
                          </w:r>
                          <w:r w:rsidR="00057357" w:rsidRPr="00B52071">
                            <w:rPr>
                              <w:color w:val="FFFFFF"/>
                              <w:sz w:val="24"/>
                              <w:szCs w:val="24"/>
                            </w:rPr>
                            <w:t xml:space="preserve"> Klasa 4</w:t>
                          </w:r>
                        </w:p>
                        <w:p w:rsidR="00057357" w:rsidRPr="002C4363" w:rsidRDefault="00057357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549.7pt;margin-top:29.25pt;width:32.25pt;height:707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057357" w:rsidRPr="00B52071" w:rsidRDefault="001E6545">
                    <w:pPr>
                      <w:jc w:val="center"/>
                      <w:rPr>
                        <w:color w:val="FFFFFF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Powtórzenie wiadomości</w:t>
                    </w:r>
                    <w:r w:rsidR="00057357" w:rsidRPr="00B52071">
                      <w:rPr>
                        <w:color w:val="404040" w:themeColor="text1" w:themeTint="BF"/>
                        <w:sz w:val="24"/>
                        <w:szCs w:val="24"/>
                      </w:rPr>
                      <w:t>.</w:t>
                    </w:r>
                    <w:r w:rsidR="00057357" w:rsidRPr="00B52071">
                      <w:rPr>
                        <w:color w:val="FFFFFF"/>
                        <w:sz w:val="24"/>
                        <w:szCs w:val="24"/>
                      </w:rPr>
                      <w:t xml:space="preserve"> Klasa 4</w:t>
                    </w:r>
                  </w:p>
                  <w:p w:rsidR="00057357" w:rsidRPr="002C4363" w:rsidRDefault="00057357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E6545"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684A07A" wp14:editId="190D3B1E">
              <wp:simplePos x="0" y="0"/>
              <wp:positionH relativeFrom="page">
                <wp:posOffset>6880225</wp:posOffset>
              </wp:positionH>
              <wp:positionV relativeFrom="page">
                <wp:posOffset>8661400</wp:posOffset>
              </wp:positionV>
              <wp:extent cx="680720" cy="962660"/>
              <wp:effectExtent l="0" t="0" r="5080" b="8890"/>
              <wp:wrapNone/>
              <wp:docPr id="8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0720" cy="962660"/>
                      </a:xfrm>
                      <a:prstGeom prst="rect">
                        <a:avLst/>
                      </a:prstGeom>
                      <a:solidFill>
                        <a:srgbClr val="FF388C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:rsidR="00057357" w:rsidRDefault="00057357"/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0" style="position:absolute;margin-left:541.75pt;margin-top:682pt;width:53.6pt;height:75.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" fillcolor="#ff388c" stroked="f" strokeweight="2pt">
              <v:path arrowok="t"/>
              <v:textbox>
                <w:txbxContent>
                  <w:p w:rsidR="00057357" w:rsidRDefault="00057357"/>
                </w:txbxContent>
              </v:textbox>
              <w10:wrap anchorx="page" anchory="page"/>
            </v:rect>
          </w:pict>
        </mc:Fallback>
      </mc:AlternateContent>
    </w:r>
    <w:r w:rsidR="001E6545"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2BA1BCB9" wp14:editId="76D1E257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0" t="0" r="5080" b="0"/>
              <wp:wrapNone/>
              <wp:docPr id="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666666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:rsidR="00057357" w:rsidRDefault="00057357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1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" fillcolor="#666" stroked="f" strokeweight="2pt">
              <v:path arrowok="t"/>
              <v:textbox>
                <w:txbxContent>
                  <w:p w:rsidR="00057357" w:rsidRDefault="000573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357" w:rsidRDefault="001E6545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4897C54" wp14:editId="7973596F">
              <wp:simplePos x="0" y="0"/>
              <wp:positionH relativeFrom="page">
                <wp:posOffset>7012940</wp:posOffset>
              </wp:positionH>
              <wp:positionV relativeFrom="page">
                <wp:posOffset>1457325</wp:posOffset>
              </wp:positionV>
              <wp:extent cx="409575" cy="6294755"/>
              <wp:effectExtent l="0" t="0" r="0" b="0"/>
              <wp:wrapNone/>
              <wp:docPr id="2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62947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57357" w:rsidRPr="0038484B" w:rsidRDefault="00026745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026745">
                            <w:rPr>
                              <w:rFonts w:ascii="Times New Roman" w:hAnsi="Times New Roman"/>
                              <w:color w:val="404040" w:themeColor="text1" w:themeTint="BF"/>
                              <w:sz w:val="24"/>
                              <w:szCs w:val="24"/>
                            </w:rPr>
                            <w:t>Rozwiązywanie zadań tekstowych z zastosowaniem rachunku pamięciowego</w:t>
                          </w:r>
                          <w:r w:rsidR="00057357" w:rsidRPr="00026745">
                            <w:rPr>
                              <w:rFonts w:ascii="Times New Roman" w:hAnsi="Times New Roman"/>
                              <w:color w:val="404040" w:themeColor="text1" w:themeTint="BF"/>
                              <w:sz w:val="24"/>
                              <w:szCs w:val="24"/>
                            </w:rPr>
                            <w:t>.</w:t>
                          </w:r>
                          <w:r w:rsidR="00057357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057357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057357" w:rsidRPr="0038484B" w:rsidRDefault="00057357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6" type="#_x0000_t202" style="position:absolute;margin-left:552.2pt;margin-top:114.75pt;width:32.25pt;height:495.6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057357" w:rsidRPr="0038484B" w:rsidRDefault="00026745">
                    <w:pPr>
                      <w:jc w:val="center"/>
                      <w:rPr>
                        <w:color w:val="FFFFFF"/>
                      </w:rPr>
                    </w:pPr>
                    <w:r w:rsidRPr="00026745">
                      <w:rPr>
                        <w:rFonts w:ascii="Times New Roman" w:hAnsi="Times New Roman"/>
                        <w:color w:val="404040" w:themeColor="text1" w:themeTint="BF"/>
                        <w:sz w:val="24"/>
                        <w:szCs w:val="24"/>
                      </w:rPr>
                      <w:t>Rozwiązywanie zadań tekstowych z zastosowaniem rachunku pamięciowego</w:t>
                    </w:r>
                    <w:r w:rsidR="00057357" w:rsidRPr="00026745">
                      <w:rPr>
                        <w:rFonts w:ascii="Times New Roman" w:hAnsi="Times New Roman"/>
                        <w:color w:val="404040" w:themeColor="text1" w:themeTint="BF"/>
                        <w:sz w:val="24"/>
                        <w:szCs w:val="24"/>
                      </w:rPr>
                      <w:t>.</w:t>
                    </w:r>
                    <w:r w:rsidR="00057357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057357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057357" w:rsidRPr="0038484B" w:rsidRDefault="00057357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593AFCFF" wp14:editId="47089E46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2700" t="9525" r="11430" b="22860"/>
              <wp:wrapNone/>
              <wp:docPr id="1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gradFill rotWithShape="0">
                        <a:gsLst>
                          <a:gs pos="0">
                            <a:schemeClr val="accent3">
                              <a:lumMod val="60000"/>
                              <a:lumOff val="40000"/>
                            </a:schemeClr>
                          </a:gs>
                          <a:gs pos="50000">
                            <a:schemeClr val="accent3">
                              <a:lumMod val="100000"/>
                              <a:lumOff val="0"/>
                            </a:schemeClr>
                          </a:gs>
                          <a:gs pos="100000">
                            <a:schemeClr val="accent3">
                              <a:lumMod val="60000"/>
                              <a:lumOff val="40000"/>
                            </a:schemeClr>
                          </a:gs>
                        </a:gsLst>
                        <a:lin ang="5400000" scaled="1"/>
                      </a:gradFill>
                      <a:ln w="12700" cmpd="sng" algn="ctr"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prstDash val="solid"/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chemeClr val="accent3">
                            <a:lumMod val="50000"/>
                            <a:lumOff val="0"/>
                          </a:schemeClr>
                        </a:outerShdw>
                      </a:effectLst>
                    </wps:spPr>
                    <wps:txbx>
                      <w:txbxContent>
                        <w:p w:rsidR="00057357" w:rsidRDefault="00057357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7" style="position:absolute;margin-left:541.75pt;margin-top:0;width:53.6pt;height:841.9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" fillcolor="#c2d69b [1942]" strokecolor="#9bbb59 [3206]" strokeweight="1pt">
              <v:fill color2="#9bbb59 [3206]" focus="50%" type="gradient"/>
              <v:shadow on="t" color="#4e6128 [1606]" offset="1pt"/>
              <v:path arrowok="t"/>
              <v:textbox>
                <w:txbxContent>
                  <w:p w:rsidR="00057357" w:rsidRDefault="0005735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057357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2465B13"/>
    <w:multiLevelType w:val="hybridMultilevel"/>
    <w:tmpl w:val="5622EBD6"/>
    <w:lvl w:ilvl="0" w:tplc="BBDC690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E36C0A" w:themeColor="accent6" w:themeShade="B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622E7C"/>
    <w:multiLevelType w:val="hybridMultilevel"/>
    <w:tmpl w:val="FB2EC1E2"/>
    <w:lvl w:ilvl="0" w:tplc="577C9AF6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  <w:color w:val="E36C0A" w:themeColor="accent6" w:themeShade="BF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0F78E3"/>
    <w:multiLevelType w:val="hybridMultilevel"/>
    <w:tmpl w:val="C8AE5BE2"/>
    <w:lvl w:ilvl="0" w:tplc="577C9A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 w:themeColor="accent6" w:themeShade="BF"/>
      </w:rPr>
    </w:lvl>
    <w:lvl w:ilvl="1" w:tplc="BBDC6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E36C0A" w:themeColor="accent6" w:themeShade="BF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6D59C8"/>
    <w:multiLevelType w:val="hybridMultilevel"/>
    <w:tmpl w:val="35E85E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8E173E"/>
    <w:multiLevelType w:val="hybridMultilevel"/>
    <w:tmpl w:val="114AA7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B024A8"/>
    <w:multiLevelType w:val="hybridMultilevel"/>
    <w:tmpl w:val="F8EE8056"/>
    <w:lvl w:ilvl="0" w:tplc="577C9A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525888"/>
    <w:multiLevelType w:val="hybridMultilevel"/>
    <w:tmpl w:val="8BBAFAC0"/>
    <w:lvl w:ilvl="0" w:tplc="577C9A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 w:themeColor="accent6" w:themeShade="BF"/>
      </w:rPr>
    </w:lvl>
    <w:lvl w:ilvl="1" w:tplc="BBDC6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E36C0A" w:themeColor="accent6" w:themeShade="BF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B3173B"/>
    <w:multiLevelType w:val="hybridMultilevel"/>
    <w:tmpl w:val="BB66AFEA"/>
    <w:lvl w:ilvl="0" w:tplc="577C9A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 w:themeColor="accent6" w:themeShade="BF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7C443C"/>
    <w:multiLevelType w:val="hybridMultilevel"/>
    <w:tmpl w:val="D91ECC88"/>
    <w:lvl w:ilvl="0" w:tplc="577C9AF6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  <w:color w:val="E36C0A" w:themeColor="accent6" w:themeShade="BF"/>
      </w:rPr>
    </w:lvl>
    <w:lvl w:ilvl="1" w:tplc="BBDC6906">
      <w:start w:val="1"/>
      <w:numFmt w:val="lowerLetter"/>
      <w:lvlText w:val="%2)"/>
      <w:lvlJc w:val="left"/>
      <w:pPr>
        <w:ind w:left="1800" w:hanging="360"/>
      </w:pPr>
      <w:rPr>
        <w:rFonts w:hint="default"/>
        <w:color w:val="E36C0A" w:themeColor="accent6" w:themeShade="BF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CEB1062"/>
    <w:multiLevelType w:val="hybridMultilevel"/>
    <w:tmpl w:val="4334A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0"/>
  </w:num>
  <w:num w:numId="7">
    <w:abstractNumId w:val="14"/>
  </w:num>
  <w:num w:numId="8">
    <w:abstractNumId w:val="9"/>
  </w:num>
  <w:num w:numId="9">
    <w:abstractNumId w:val="12"/>
  </w:num>
  <w:num w:numId="10">
    <w:abstractNumId w:val="11"/>
  </w:num>
  <w:num w:numId="11">
    <w:abstractNumId w:val="7"/>
  </w:num>
  <w:num w:numId="12">
    <w:abstractNumId w:val="5"/>
  </w:num>
  <w:num w:numId="13">
    <w:abstractNumId w:val="8"/>
  </w:num>
  <w:num w:numId="14">
    <w:abstractNumId w:val="6"/>
  </w:num>
  <w:num w:numId="15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4097" style="mso-width-relative:margin;mso-height-relative:margin;v-text-anchor:middle" fillcolor="#4bacc6" strokecolor="#357d91">
      <v:fill color="#4bacc6"/>
      <v:stroke color="#357d91" weight="2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242FB"/>
    <w:rsid w:val="00026745"/>
    <w:rsid w:val="000335B4"/>
    <w:rsid w:val="00036547"/>
    <w:rsid w:val="00057357"/>
    <w:rsid w:val="00076A0C"/>
    <w:rsid w:val="000C6E4E"/>
    <w:rsid w:val="000D1D6A"/>
    <w:rsid w:val="000E7550"/>
    <w:rsid w:val="0011188E"/>
    <w:rsid w:val="001454D2"/>
    <w:rsid w:val="00152027"/>
    <w:rsid w:val="00190708"/>
    <w:rsid w:val="001914FB"/>
    <w:rsid w:val="001E6545"/>
    <w:rsid w:val="00216359"/>
    <w:rsid w:val="002843F1"/>
    <w:rsid w:val="002C4363"/>
    <w:rsid w:val="002F27FD"/>
    <w:rsid w:val="003012F8"/>
    <w:rsid w:val="003367CA"/>
    <w:rsid w:val="0036692F"/>
    <w:rsid w:val="0038484B"/>
    <w:rsid w:val="0038487C"/>
    <w:rsid w:val="00384986"/>
    <w:rsid w:val="003C0F7A"/>
    <w:rsid w:val="00402E98"/>
    <w:rsid w:val="00456B46"/>
    <w:rsid w:val="00457293"/>
    <w:rsid w:val="004807AE"/>
    <w:rsid w:val="0048674D"/>
    <w:rsid w:val="00495CF1"/>
    <w:rsid w:val="004C45C5"/>
    <w:rsid w:val="004C6E9D"/>
    <w:rsid w:val="00500E92"/>
    <w:rsid w:val="00524E3C"/>
    <w:rsid w:val="00525657"/>
    <w:rsid w:val="00526002"/>
    <w:rsid w:val="00533D49"/>
    <w:rsid w:val="005343CA"/>
    <w:rsid w:val="00541E77"/>
    <w:rsid w:val="00567D35"/>
    <w:rsid w:val="0059439D"/>
    <w:rsid w:val="005A35F7"/>
    <w:rsid w:val="005A522C"/>
    <w:rsid w:val="005B3020"/>
    <w:rsid w:val="005D1E81"/>
    <w:rsid w:val="006055F4"/>
    <w:rsid w:val="0061793D"/>
    <w:rsid w:val="00633D4C"/>
    <w:rsid w:val="00642B2A"/>
    <w:rsid w:val="006D6C44"/>
    <w:rsid w:val="006F542C"/>
    <w:rsid w:val="00710464"/>
    <w:rsid w:val="007137D8"/>
    <w:rsid w:val="00734404"/>
    <w:rsid w:val="007404D3"/>
    <w:rsid w:val="007475A0"/>
    <w:rsid w:val="00775435"/>
    <w:rsid w:val="00775594"/>
    <w:rsid w:val="00784236"/>
    <w:rsid w:val="007E27DF"/>
    <w:rsid w:val="007F01F2"/>
    <w:rsid w:val="007F7E19"/>
    <w:rsid w:val="00821881"/>
    <w:rsid w:val="00822FD0"/>
    <w:rsid w:val="008250EF"/>
    <w:rsid w:val="0086594A"/>
    <w:rsid w:val="008D3515"/>
    <w:rsid w:val="008E3144"/>
    <w:rsid w:val="008F7EA5"/>
    <w:rsid w:val="00905371"/>
    <w:rsid w:val="009206CC"/>
    <w:rsid w:val="00934FF9"/>
    <w:rsid w:val="00942478"/>
    <w:rsid w:val="0096239C"/>
    <w:rsid w:val="00974BFF"/>
    <w:rsid w:val="009839FA"/>
    <w:rsid w:val="0098408F"/>
    <w:rsid w:val="00986499"/>
    <w:rsid w:val="009926A0"/>
    <w:rsid w:val="009A645C"/>
    <w:rsid w:val="009B41E8"/>
    <w:rsid w:val="009B5BE8"/>
    <w:rsid w:val="009E4734"/>
    <w:rsid w:val="009E5071"/>
    <w:rsid w:val="009F6C8B"/>
    <w:rsid w:val="00A0761B"/>
    <w:rsid w:val="00A105F4"/>
    <w:rsid w:val="00A157C3"/>
    <w:rsid w:val="00A42739"/>
    <w:rsid w:val="00A65BF4"/>
    <w:rsid w:val="00A70E60"/>
    <w:rsid w:val="00AB20C3"/>
    <w:rsid w:val="00AC6038"/>
    <w:rsid w:val="00AD0E2A"/>
    <w:rsid w:val="00B20264"/>
    <w:rsid w:val="00B2712A"/>
    <w:rsid w:val="00B52071"/>
    <w:rsid w:val="00B67C58"/>
    <w:rsid w:val="00B725F1"/>
    <w:rsid w:val="00B764C0"/>
    <w:rsid w:val="00B77A38"/>
    <w:rsid w:val="00B80411"/>
    <w:rsid w:val="00B94ED2"/>
    <w:rsid w:val="00BB740B"/>
    <w:rsid w:val="00BC6AFC"/>
    <w:rsid w:val="00BE75CE"/>
    <w:rsid w:val="00C56F1F"/>
    <w:rsid w:val="00C97C64"/>
    <w:rsid w:val="00CC4027"/>
    <w:rsid w:val="00CD2CE1"/>
    <w:rsid w:val="00CE577E"/>
    <w:rsid w:val="00D3383F"/>
    <w:rsid w:val="00D62D67"/>
    <w:rsid w:val="00D646F8"/>
    <w:rsid w:val="00D84F62"/>
    <w:rsid w:val="00D96EBA"/>
    <w:rsid w:val="00E17053"/>
    <w:rsid w:val="00E272AE"/>
    <w:rsid w:val="00E32EC0"/>
    <w:rsid w:val="00E4620A"/>
    <w:rsid w:val="00EB3037"/>
    <w:rsid w:val="00EC015C"/>
    <w:rsid w:val="00EC4C37"/>
    <w:rsid w:val="00F04594"/>
    <w:rsid w:val="00F145C7"/>
    <w:rsid w:val="00F3593D"/>
    <w:rsid w:val="00F42F1F"/>
    <w:rsid w:val="00F53D26"/>
    <w:rsid w:val="00F74751"/>
    <w:rsid w:val="00FA61F9"/>
    <w:rsid w:val="00FC485E"/>
    <w:rsid w:val="00FF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style="mso-width-relative:margin;mso-height-relative:margin;v-text-anchor:middle" fillcolor="#4bacc6" strokecolor="#357d91">
      <v:fill color="#4bacc6"/>
      <v:stroke color="#357d91" weight="2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775435"/>
    <w:pPr>
      <w:spacing w:after="160" w:line="259" w:lineRule="auto"/>
    </w:pPr>
    <w:rPr>
      <w:color w:val="244061"/>
      <w:sz w:val="3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Jasnasiatkaakcent3">
    <w:name w:val="Light Grid Accent 3"/>
    <w:basedOn w:val="Standardowy"/>
    <w:uiPriority w:val="62"/>
    <w:rsid w:val="00905371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775435"/>
    <w:pPr>
      <w:spacing w:after="160" w:line="259" w:lineRule="auto"/>
    </w:pPr>
    <w:rPr>
      <w:color w:val="244061"/>
      <w:sz w:val="3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Jasnasiatkaakcent3">
    <w:name w:val="Light Grid Accent 3"/>
    <w:basedOn w:val="Standardowy"/>
    <w:uiPriority w:val="62"/>
    <w:rsid w:val="00905371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59F9B-820C-4949-A13C-9EB825C47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20</TotalTime>
  <Pages>1</Pages>
  <Words>40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Zadanie:</vt:lpstr>
      <vt:lpstr/>
    </vt:vector>
  </TitlesOfParts>
  <Company>Liczby i cyfry. Klasa 4</Company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creator>Ania</dc:creator>
  <cp:keywords>Suma, różnica, iloczyn, iloraz, wyrażenie</cp:keywords>
  <cp:lastModifiedBy>Ania</cp:lastModifiedBy>
  <cp:revision>4</cp:revision>
  <dcterms:created xsi:type="dcterms:W3CDTF">2013-08-13T06:47:00Z</dcterms:created>
  <dcterms:modified xsi:type="dcterms:W3CDTF">2013-09-02T09:30:00Z</dcterms:modified>
</cp:coreProperties>
</file>